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ACB8E5" w14:textId="77777777" w:rsidR="00B97B2F" w:rsidRDefault="00B97B2F" w:rsidP="00FF74AA">
      <w:pPr>
        <w:tabs>
          <w:tab w:val="left" w:pos="3795"/>
        </w:tabs>
        <w:rPr>
          <w:rFonts w:ascii="Arial" w:hAnsi="Arial" w:cs="Arial"/>
        </w:rPr>
      </w:pPr>
    </w:p>
    <w:p w14:paraId="3A050E58" w14:textId="549EB031" w:rsidR="00FF74AA" w:rsidRPr="00137586" w:rsidRDefault="00FF74AA" w:rsidP="00FF74AA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  <w:r w:rsidR="006C54A7">
        <w:rPr>
          <w:rFonts w:ascii="Arial" w:hAnsi="Arial" w:cs="Arial"/>
        </w:rPr>
        <w:t>.2</w:t>
      </w:r>
    </w:p>
    <w:p w14:paraId="6F041C35" w14:textId="1DDF29C4" w:rsidR="00FF74AA" w:rsidRDefault="00FF74AA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D9D9D9"/>
        </w:rPr>
      </w:pPr>
      <w:r w:rsidRPr="00524948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672B65C4" w14:textId="77777777" w:rsidR="00B97B2F" w:rsidRPr="00137586" w:rsidRDefault="00B97B2F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</w:p>
    <w:p w14:paraId="0BBB2015" w14:textId="49193769" w:rsidR="00FF74AA" w:rsidRPr="00137586" w:rsidRDefault="00FF74AA" w:rsidP="00F857DB">
      <w:pPr>
        <w:jc w:val="center"/>
        <w:rPr>
          <w:rFonts w:ascii="Arial" w:hAnsi="Arial" w:cs="Arial"/>
          <w:b/>
        </w:rPr>
      </w:pPr>
      <w:r w:rsidRPr="00137586">
        <w:rPr>
          <w:rFonts w:ascii="Arial" w:hAnsi="Arial" w:cs="Arial"/>
        </w:rPr>
        <w:t>na veřejnou zakázku</w:t>
      </w:r>
      <w:r w:rsidR="00F857DB" w:rsidRPr="00137586">
        <w:rPr>
          <w:rFonts w:ascii="Arial" w:hAnsi="Arial" w:cs="Arial"/>
        </w:rPr>
        <w:t xml:space="preserve"> </w:t>
      </w:r>
      <w:r w:rsidRPr="00415CB7">
        <w:rPr>
          <w:rFonts w:ascii="Arial" w:hAnsi="Arial" w:cs="Arial"/>
          <w:b/>
        </w:rPr>
        <w:t>č. j</w:t>
      </w:r>
      <w:r w:rsidRPr="00B97B2F">
        <w:rPr>
          <w:rFonts w:ascii="Arial" w:hAnsi="Arial" w:cs="Arial"/>
          <w:b/>
        </w:rPr>
        <w:t>. VZ</w:t>
      </w:r>
      <w:r w:rsidR="00A659A4">
        <w:rPr>
          <w:rFonts w:ascii="Arial" w:hAnsi="Arial" w:cs="Arial"/>
          <w:b/>
        </w:rPr>
        <w:t>08</w:t>
      </w:r>
      <w:r w:rsidR="00912991">
        <w:rPr>
          <w:rFonts w:ascii="Arial" w:hAnsi="Arial" w:cs="Arial"/>
          <w:b/>
        </w:rPr>
        <w:t>/2020</w:t>
      </w:r>
      <w:r w:rsidR="004A7D12" w:rsidRPr="00B97B2F">
        <w:rPr>
          <w:rFonts w:ascii="Arial" w:hAnsi="Arial" w:cs="Arial"/>
          <w:b/>
        </w:rPr>
        <w:t xml:space="preserve"> </w:t>
      </w:r>
      <w:r w:rsidR="007F4B1E" w:rsidRPr="00B97B2F">
        <w:rPr>
          <w:rFonts w:ascii="Arial" w:hAnsi="Arial" w:cs="Arial"/>
          <w:b/>
        </w:rPr>
        <w:t xml:space="preserve">– </w:t>
      </w:r>
      <w:r w:rsidR="00912991">
        <w:rPr>
          <w:rFonts w:ascii="Arial" w:hAnsi="Arial" w:cs="Arial"/>
          <w:b/>
        </w:rPr>
        <w:t>„Zajištění propagačních (reklamních) předmětů“</w:t>
      </w:r>
      <w:r w:rsidR="00923FE9">
        <w:rPr>
          <w:rFonts w:ascii="Arial" w:hAnsi="Arial" w:cs="Arial"/>
          <w:b/>
        </w:rPr>
        <w:t xml:space="preserve"> </w:t>
      </w:r>
      <w:r w:rsidR="00EE5CD1">
        <w:rPr>
          <w:rFonts w:ascii="Arial" w:hAnsi="Arial" w:cs="Arial"/>
          <w:b/>
        </w:rPr>
        <w:t xml:space="preserve">(pro </w:t>
      </w:r>
      <w:r w:rsidR="006C54A7">
        <w:rPr>
          <w:rFonts w:ascii="Arial" w:hAnsi="Arial" w:cs="Arial"/>
          <w:b/>
        </w:rPr>
        <w:t>část 2</w:t>
      </w:r>
      <w:r w:rsidR="00EE5CD1">
        <w:rPr>
          <w:rFonts w:ascii="Arial" w:hAnsi="Arial" w:cs="Arial"/>
          <w:b/>
        </w:rPr>
        <w:t>.)</w:t>
      </w:r>
    </w:p>
    <w:p w14:paraId="24CA7ECD" w14:textId="77777777" w:rsidR="00FF74AA" w:rsidRDefault="00FF74AA" w:rsidP="00FF74AA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06A64" w:rsidRPr="00F002A0" w14:paraId="498BA253" w14:textId="77777777" w:rsidTr="00E10303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3875319" w14:textId="77777777" w:rsidR="00906A64" w:rsidRPr="00F002A0" w:rsidRDefault="00906A64" w:rsidP="00E103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906A64" w:rsidRPr="00F002A0" w14:paraId="3EF7A39E" w14:textId="77777777" w:rsidTr="00E10303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CDF257E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67AE165B" w14:textId="77777777" w:rsidR="00906A64" w:rsidRPr="00F002A0" w:rsidRDefault="00906A64" w:rsidP="00E1030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C9C9B1F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5A07B135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D4CB672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43000948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370EF23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4E9305B4" w14:textId="77777777" w:rsidR="00906A64" w:rsidRPr="00F002A0" w:rsidRDefault="00906A64" w:rsidP="00E1030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94EAB1F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38D659BF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4261C49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5181B25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21DF9048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23DBF3E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5DE729B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798E3369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8AEEA2F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95AC041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3C83BF35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F572D04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E66E59F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55AF9FA6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54B21CF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E5CB599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249C6492" w14:textId="77777777" w:rsidTr="00E10303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D8C80D1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2369FC7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6E94F5AC" w14:textId="77777777" w:rsidTr="00E10303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CAEF43" w14:textId="77777777" w:rsidR="00906A64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4995FC" w14:textId="77777777" w:rsidR="00906A64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240BCAAD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36B186D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4C716AFC" w14:textId="77777777" w:rsidTr="00E10303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63A1ACDC" w14:textId="77777777" w:rsidR="00906A64" w:rsidRPr="00F002A0" w:rsidRDefault="00906A64" w:rsidP="00E103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06A64" w:rsidRPr="00F002A0" w14:paraId="1A0659CF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6221113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3F5E356" w14:textId="77777777" w:rsidR="00906A64" w:rsidRPr="00F002A0" w:rsidRDefault="00906A64" w:rsidP="00E1030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B1F477D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6349945F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0B0140C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DFDCC86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C9C2B6B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E3A54C0" w14:textId="77777777" w:rsidR="00906A64" w:rsidRPr="00F002A0" w:rsidRDefault="00906A64" w:rsidP="00E1030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ED24262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2F154C86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8CDFA93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11288C2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  <w:tr w:rsidR="00906A64" w:rsidRPr="00F002A0" w14:paraId="5F399418" w14:textId="77777777" w:rsidTr="00E10303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F25868C" w14:textId="77777777" w:rsidR="00906A64" w:rsidRPr="00F002A0" w:rsidRDefault="00906A64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DA788D8" w14:textId="77777777" w:rsidR="00906A64" w:rsidRPr="00F002A0" w:rsidRDefault="00906A64" w:rsidP="00E10303">
            <w:pPr>
              <w:rPr>
                <w:rFonts w:ascii="Arial" w:hAnsi="Arial" w:cs="Arial"/>
              </w:rPr>
            </w:pPr>
          </w:p>
        </w:tc>
      </w:tr>
    </w:tbl>
    <w:p w14:paraId="0BB9631E" w14:textId="77777777" w:rsidR="00906A64" w:rsidRDefault="00906A64" w:rsidP="00FF74AA">
      <w:pPr>
        <w:rPr>
          <w:rFonts w:ascii="Arial" w:hAnsi="Arial" w:cs="Arial"/>
        </w:rPr>
      </w:pPr>
    </w:p>
    <w:p w14:paraId="574B137A" w14:textId="77777777" w:rsidR="00906A64" w:rsidRDefault="00906A64" w:rsidP="00906A64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763711D9" w14:textId="77777777" w:rsidR="00906A64" w:rsidRPr="00FD2E3F" w:rsidRDefault="00906A64" w:rsidP="00906A64">
      <w:pPr>
        <w:pStyle w:val="Odstavecseseznamem"/>
        <w:numPr>
          <w:ilvl w:val="0"/>
          <w:numId w:val="47"/>
        </w:num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39B4AC91" w14:textId="77777777" w:rsidR="00906A64" w:rsidRPr="00FD2E3F" w:rsidRDefault="00906A64" w:rsidP="00906A64">
      <w:pPr>
        <w:pStyle w:val="Odstavecseseznamem"/>
        <w:numPr>
          <w:ilvl w:val="0"/>
          <w:numId w:val="47"/>
        </w:num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634CFE88" w14:textId="77777777" w:rsidR="00906A64" w:rsidRPr="00FD2E3F" w:rsidRDefault="00906A64" w:rsidP="00906A64">
      <w:pPr>
        <w:pStyle w:val="Odstavecseseznamem"/>
        <w:numPr>
          <w:ilvl w:val="0"/>
          <w:numId w:val="47"/>
        </w:num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1BCD88AA" w14:textId="77777777" w:rsidR="00906A64" w:rsidRPr="00FD2E3F" w:rsidRDefault="00906A64" w:rsidP="00906A64">
      <w:pPr>
        <w:pStyle w:val="Odstavecseseznamem"/>
        <w:numPr>
          <w:ilvl w:val="0"/>
          <w:numId w:val="47"/>
        </w:num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98886DC" w14:textId="77777777" w:rsidR="00906A64" w:rsidRPr="00137586" w:rsidRDefault="00906A64" w:rsidP="00FF74AA">
      <w:pPr>
        <w:rPr>
          <w:rFonts w:ascii="Arial" w:hAnsi="Arial" w:cs="Arial"/>
        </w:rPr>
      </w:pPr>
    </w:p>
    <w:p w14:paraId="2E959C83" w14:textId="77777777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Start w:id="1" w:name="_GoBack"/>
      <w:bookmarkEnd w:id="0"/>
      <w:bookmarkEnd w:id="1"/>
    </w:p>
    <w:p w14:paraId="3CA20D81" w14:textId="3700B2C2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>*</w:t>
      </w:r>
      <w:r w:rsidR="00906A64">
        <w:rPr>
          <w:rFonts w:ascii="Arial" w:hAnsi="Arial" w:cs="Arial"/>
          <w:i/>
          <w:sz w:val="18"/>
          <w:szCs w:val="18"/>
        </w:rPr>
        <w:t>*</w:t>
      </w:r>
      <w:r w:rsidRPr="00137586">
        <w:rPr>
          <w:rFonts w:ascii="Arial" w:hAnsi="Arial" w:cs="Arial"/>
          <w:i/>
          <w:sz w:val="18"/>
          <w:szCs w:val="18"/>
        </w:rPr>
        <w:t xml:space="preserve"> V případě více </w:t>
      </w:r>
      <w:r w:rsidR="0008022A" w:rsidRPr="00137586">
        <w:rPr>
          <w:rFonts w:ascii="Arial" w:hAnsi="Arial" w:cs="Arial"/>
          <w:i/>
          <w:sz w:val="18"/>
          <w:szCs w:val="18"/>
        </w:rPr>
        <w:t>pod</w:t>
      </w:r>
      <w:r w:rsidRPr="00137586">
        <w:rPr>
          <w:rFonts w:ascii="Arial" w:hAnsi="Arial" w:cs="Arial"/>
          <w:i/>
          <w:sz w:val="18"/>
          <w:szCs w:val="18"/>
        </w:rPr>
        <w:t xml:space="preserve">dodavatelů přidá </w:t>
      </w:r>
      <w:r w:rsidR="00856065">
        <w:rPr>
          <w:rFonts w:ascii="Arial" w:hAnsi="Arial" w:cs="Arial"/>
          <w:i/>
          <w:sz w:val="18"/>
          <w:szCs w:val="18"/>
        </w:rPr>
        <w:t>dodavatel</w:t>
      </w:r>
      <w:r w:rsidRPr="00137586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2FECE561" w14:textId="77777777" w:rsidR="00FF74AA" w:rsidRPr="00137586" w:rsidRDefault="00FF74AA" w:rsidP="00FF74AA">
      <w:pPr>
        <w:rPr>
          <w:rFonts w:ascii="Arial" w:hAnsi="Arial" w:cs="Arial"/>
        </w:rPr>
      </w:pPr>
    </w:p>
    <w:p w14:paraId="2E289A13" w14:textId="77777777" w:rsidR="00FF74AA" w:rsidRPr="00137586" w:rsidRDefault="00FF74AA" w:rsidP="00FF74AA">
      <w:pPr>
        <w:jc w:val="both"/>
        <w:outlineLvl w:val="0"/>
        <w:rPr>
          <w:rFonts w:ascii="Arial" w:hAnsi="Arial" w:cs="Arial"/>
        </w:rPr>
      </w:pPr>
    </w:p>
    <w:sectPr w:rsidR="00FF74AA" w:rsidRPr="00137586" w:rsidSect="00FF74AA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2A56D" w14:textId="77777777" w:rsidR="00B60002" w:rsidRDefault="00B60002" w:rsidP="001F2A39">
      <w:r>
        <w:separator/>
      </w:r>
    </w:p>
  </w:endnote>
  <w:endnote w:type="continuationSeparator" w:id="0">
    <w:p w14:paraId="3A515E92" w14:textId="77777777" w:rsidR="00B60002" w:rsidRDefault="00B60002" w:rsidP="001F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987D2" w14:textId="6FA49445" w:rsidR="008812EF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097F1889" wp14:editId="76D1F4AD">
              <wp:simplePos x="0" y="0"/>
              <wp:positionH relativeFrom="column">
                <wp:posOffset>0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119149D9" id="Přímá spojnice 3" o:spid="_x0000_s1026" style="position:absolute;flip:y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"/>
          </w:pict>
        </mc:Fallback>
      </mc:AlternateContent>
    </w:r>
  </w:p>
  <w:p w14:paraId="5EEC6C90" w14:textId="038C7F4C" w:rsidR="008812EF" w:rsidRPr="00893F31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color w:val="808080"/>
      </w:rPr>
    </w:pPr>
    <w:r w:rsidRPr="00893F31">
      <w:rPr>
        <w:rFonts w:ascii="Arial" w:hAnsi="Arial" w:cs="Arial"/>
        <w:color w:val="808080"/>
        <w:spacing w:val="16"/>
        <w:sz w:val="16"/>
        <w:szCs w:val="16"/>
      </w:rPr>
      <w:t>Český rozhlas, Vinohradská 12 ∙ Praha 2 ∙ 120 99</w:t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  <w:t xml:space="preserve">strana: 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begin"/>
    </w:r>
    <w:r w:rsidRPr="00893F31">
      <w:rPr>
        <w:rStyle w:val="slostrnky"/>
        <w:rFonts w:ascii="Arial" w:hAnsi="Arial" w:cs="Arial"/>
        <w:color w:val="808080"/>
        <w:sz w:val="20"/>
        <w:szCs w:val="20"/>
      </w:rPr>
      <w:instrText xml:space="preserve"> PAGE </w:instrTex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separate"/>
    </w:r>
    <w:r w:rsidR="00906A64">
      <w:rPr>
        <w:rStyle w:val="slostrnky"/>
        <w:rFonts w:ascii="Arial" w:hAnsi="Arial" w:cs="Arial"/>
        <w:noProof/>
        <w:color w:val="808080"/>
        <w:sz w:val="20"/>
        <w:szCs w:val="20"/>
      </w:rPr>
      <w:t>1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end"/>
    </w:r>
    <w:r w:rsidRPr="00893F31">
      <w:rPr>
        <w:rFonts w:ascii="Arial" w:hAnsi="Arial" w:cs="Arial"/>
        <w:color w:val="808080"/>
        <w:spacing w:val="16"/>
        <w:sz w:val="20"/>
        <w:szCs w:val="20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</w:p>
  <w:p w14:paraId="2F0DB205" w14:textId="77777777" w:rsidR="008812EF" w:rsidRDefault="008812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5DB7AD" w14:textId="77777777" w:rsidR="00B60002" w:rsidRDefault="00B60002" w:rsidP="001F2A39">
      <w:r>
        <w:separator/>
      </w:r>
    </w:p>
  </w:footnote>
  <w:footnote w:type="continuationSeparator" w:id="0">
    <w:p w14:paraId="539DF673" w14:textId="77777777" w:rsidR="00B60002" w:rsidRDefault="00B60002" w:rsidP="001F2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EAB84" w14:textId="77777777" w:rsidR="008812EF" w:rsidRDefault="00906A64">
    <w:pPr>
      <w:pStyle w:val="Zhlav"/>
    </w:pPr>
    <w:r>
      <w:rPr>
        <w:noProof/>
      </w:rPr>
      <w:pict w14:anchorId="356A90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8301D" w14:textId="30D2C5B3" w:rsidR="008812EF" w:rsidRDefault="008812EF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42E2645" wp14:editId="6E0E2C9F">
          <wp:simplePos x="0" y="0"/>
          <wp:positionH relativeFrom="page">
            <wp:posOffset>525145</wp:posOffset>
          </wp:positionH>
          <wp:positionV relativeFrom="page">
            <wp:posOffset>335915</wp:posOffset>
          </wp:positionV>
          <wp:extent cx="1513205" cy="3251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85F04" w14:textId="77777777" w:rsidR="008812EF" w:rsidRDefault="00906A64">
    <w:pPr>
      <w:pStyle w:val="Zhlav"/>
    </w:pPr>
    <w:r>
      <w:rPr>
        <w:noProof/>
      </w:rPr>
      <w:pict w14:anchorId="6BDCEF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926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4"/>
    <w:multiLevelType w:val="singleLevel"/>
    <w:tmpl w:val="F62209D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0"/>
      </w:rPr>
    </w:lvl>
  </w:abstractNum>
  <w:abstractNum w:abstractNumId="4" w15:restartNumberingAfterBreak="0">
    <w:nsid w:val="0000000E"/>
    <w:multiLevelType w:val="multilevel"/>
    <w:tmpl w:val="0B82E682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4AF5CA6"/>
    <w:multiLevelType w:val="hybridMultilevel"/>
    <w:tmpl w:val="1FA0A0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53312"/>
    <w:multiLevelType w:val="hybridMultilevel"/>
    <w:tmpl w:val="CE088ED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082" w:hanging="360"/>
      </w:pPr>
    </w:lvl>
    <w:lvl w:ilvl="2" w:tplc="0405001B">
      <w:start w:val="1"/>
      <w:numFmt w:val="lowerRoman"/>
      <w:lvlText w:val="%3."/>
      <w:lvlJc w:val="right"/>
      <w:pPr>
        <w:ind w:left="2802" w:hanging="180"/>
      </w:pPr>
    </w:lvl>
    <w:lvl w:ilvl="3" w:tplc="0405000F">
      <w:start w:val="1"/>
      <w:numFmt w:val="decimal"/>
      <w:lvlText w:val="%4."/>
      <w:lvlJc w:val="left"/>
      <w:pPr>
        <w:ind w:left="3522" w:hanging="360"/>
      </w:pPr>
    </w:lvl>
    <w:lvl w:ilvl="4" w:tplc="04050019">
      <w:start w:val="1"/>
      <w:numFmt w:val="lowerLetter"/>
      <w:lvlText w:val="%5."/>
      <w:lvlJc w:val="left"/>
      <w:pPr>
        <w:ind w:left="4242" w:hanging="360"/>
      </w:pPr>
    </w:lvl>
    <w:lvl w:ilvl="5" w:tplc="0405001B">
      <w:start w:val="1"/>
      <w:numFmt w:val="lowerRoman"/>
      <w:lvlText w:val="%6."/>
      <w:lvlJc w:val="right"/>
      <w:pPr>
        <w:ind w:left="4962" w:hanging="180"/>
      </w:pPr>
    </w:lvl>
    <w:lvl w:ilvl="6" w:tplc="0405000F">
      <w:start w:val="1"/>
      <w:numFmt w:val="decimal"/>
      <w:lvlText w:val="%7."/>
      <w:lvlJc w:val="left"/>
      <w:pPr>
        <w:ind w:left="5682" w:hanging="360"/>
      </w:pPr>
    </w:lvl>
    <w:lvl w:ilvl="7" w:tplc="04050019">
      <w:start w:val="1"/>
      <w:numFmt w:val="lowerLetter"/>
      <w:lvlText w:val="%8."/>
      <w:lvlJc w:val="left"/>
      <w:pPr>
        <w:ind w:left="6402" w:hanging="360"/>
      </w:pPr>
    </w:lvl>
    <w:lvl w:ilvl="8" w:tplc="0405001B">
      <w:start w:val="1"/>
      <w:numFmt w:val="lowerRoman"/>
      <w:lvlText w:val="%9."/>
      <w:lvlJc w:val="right"/>
      <w:pPr>
        <w:ind w:left="7122" w:hanging="180"/>
      </w:pPr>
    </w:lvl>
  </w:abstractNum>
  <w:abstractNum w:abstractNumId="1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0F026873"/>
    <w:multiLevelType w:val="hybridMultilevel"/>
    <w:tmpl w:val="838CFC46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6668B4"/>
    <w:multiLevelType w:val="hybridMultilevel"/>
    <w:tmpl w:val="3B1C044E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4" w15:restartNumberingAfterBreak="0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2C240AEF"/>
    <w:multiLevelType w:val="hybridMultilevel"/>
    <w:tmpl w:val="7C80977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44F10"/>
    <w:multiLevelType w:val="multilevel"/>
    <w:tmpl w:val="C2A02212"/>
    <w:numStyleLink w:val="List-Contract"/>
  </w:abstractNum>
  <w:abstractNum w:abstractNumId="17" w15:restartNumberingAfterBreak="0">
    <w:nsid w:val="396106DF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0582292"/>
    <w:multiLevelType w:val="hybridMultilevel"/>
    <w:tmpl w:val="09787F66"/>
    <w:name w:val="WW8Num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585E2C"/>
    <w:multiLevelType w:val="hybridMultilevel"/>
    <w:tmpl w:val="18FCD7C0"/>
    <w:lvl w:ilvl="0" w:tplc="7778CD5E">
      <w:start w:val="1"/>
      <w:numFmt w:val="upperLetter"/>
      <w:pStyle w:val="Styl1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056A6C"/>
    <w:multiLevelType w:val="hybridMultilevel"/>
    <w:tmpl w:val="FFB8021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C592F89"/>
    <w:multiLevelType w:val="hybridMultilevel"/>
    <w:tmpl w:val="AB904268"/>
    <w:lvl w:ilvl="0" w:tplc="061CB188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14E59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E015042"/>
    <w:multiLevelType w:val="hybridMultilevel"/>
    <w:tmpl w:val="14344BA4"/>
    <w:lvl w:ilvl="0" w:tplc="2B6E81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5454D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066D57"/>
    <w:multiLevelType w:val="multilevel"/>
    <w:tmpl w:val="CE040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09D5F1D"/>
    <w:multiLevelType w:val="hybridMultilevel"/>
    <w:tmpl w:val="5504F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2D714C"/>
    <w:multiLevelType w:val="hybridMultilevel"/>
    <w:tmpl w:val="62EC5794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0" w15:restartNumberingAfterBreak="0">
    <w:nsid w:val="615C5A27"/>
    <w:multiLevelType w:val="hybridMultilevel"/>
    <w:tmpl w:val="654A5690"/>
    <w:lvl w:ilvl="0" w:tplc="BEDC72FA">
      <w:start w:val="1"/>
      <w:numFmt w:val="bullet"/>
      <w:lvlText w:val="–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5228EB"/>
    <w:multiLevelType w:val="hybridMultilevel"/>
    <w:tmpl w:val="D396CA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81B2F52"/>
    <w:multiLevelType w:val="hybridMultilevel"/>
    <w:tmpl w:val="2194823A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8C57C3"/>
    <w:multiLevelType w:val="hybridMultilevel"/>
    <w:tmpl w:val="6302B3D2"/>
    <w:lvl w:ilvl="0" w:tplc="FA427BF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830D7"/>
    <w:multiLevelType w:val="hybridMultilevel"/>
    <w:tmpl w:val="EE8C2D1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166C53"/>
    <w:multiLevelType w:val="hybridMultilevel"/>
    <w:tmpl w:val="F4145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655F79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740B216B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53B3A18"/>
    <w:multiLevelType w:val="hybridMultilevel"/>
    <w:tmpl w:val="BA2A97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8E07468"/>
    <w:multiLevelType w:val="hybridMultilevel"/>
    <w:tmpl w:val="C2FE0D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8B7A51"/>
    <w:multiLevelType w:val="hybridMultilevel"/>
    <w:tmpl w:val="6EEE1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413341"/>
    <w:multiLevelType w:val="hybridMultilevel"/>
    <w:tmpl w:val="F4ECBF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5"/>
  </w:num>
  <w:num w:numId="5">
    <w:abstractNumId w:val="19"/>
  </w:num>
  <w:num w:numId="6">
    <w:abstractNumId w:val="34"/>
  </w:num>
  <w:num w:numId="7">
    <w:abstractNumId w:val="2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</w:num>
  <w:num w:numId="10">
    <w:abstractNumId w:val="39"/>
  </w:num>
  <w:num w:numId="11">
    <w:abstractNumId w:val="5"/>
  </w:num>
  <w:num w:numId="12">
    <w:abstractNumId w:val="41"/>
  </w:num>
  <w:num w:numId="13">
    <w:abstractNumId w:val="22"/>
  </w:num>
  <w:num w:numId="14">
    <w:abstractNumId w:val="23"/>
  </w:num>
  <w:num w:numId="15">
    <w:abstractNumId w:val="35"/>
  </w:num>
  <w:num w:numId="16">
    <w:abstractNumId w:val="32"/>
  </w:num>
  <w:num w:numId="17">
    <w:abstractNumId w:val="28"/>
  </w:num>
  <w:num w:numId="18">
    <w:abstractNumId w:val="31"/>
  </w:num>
  <w:num w:numId="19">
    <w:abstractNumId w:val="13"/>
  </w:num>
  <w:num w:numId="20">
    <w:abstractNumId w:val="36"/>
  </w:num>
  <w:num w:numId="21">
    <w:abstractNumId w:val="11"/>
  </w:num>
  <w:num w:numId="22">
    <w:abstractNumId w:val="44"/>
  </w:num>
  <w:num w:numId="23">
    <w:abstractNumId w:val="17"/>
  </w:num>
  <w:num w:numId="24">
    <w:abstractNumId w:val="26"/>
  </w:num>
  <w:num w:numId="25">
    <w:abstractNumId w:val="43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8"/>
  </w:num>
  <w:num w:numId="29">
    <w:abstractNumId w:val="10"/>
  </w:num>
  <w:num w:numId="30">
    <w:abstractNumId w:val="16"/>
    <w:lvlOverride w:ilvl="0">
      <w:lvl w:ilvl="0">
        <w:start w:val="1"/>
        <w:numFmt w:val="decimal"/>
        <w:pStyle w:val="Heading-Number-ContractCzechRadio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ListNumber-ContractCzechRadio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ListLetter-ContractCzechRadio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1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37"/>
  </w:num>
  <w:num w:numId="34">
    <w:abstractNumId w:val="30"/>
  </w:num>
  <w:num w:numId="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3"/>
  </w:num>
  <w:num w:numId="38">
    <w:abstractNumId w:val="38"/>
  </w:num>
  <w:num w:numId="3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30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</w:num>
  <w:num w:numId="46">
    <w:abstractNumId w:val="20"/>
  </w:num>
  <w:num w:numId="47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AA"/>
    <w:rsid w:val="00001D47"/>
    <w:rsid w:val="00006535"/>
    <w:rsid w:val="0000758B"/>
    <w:rsid w:val="000101CE"/>
    <w:rsid w:val="00011909"/>
    <w:rsid w:val="00012CEB"/>
    <w:rsid w:val="00013155"/>
    <w:rsid w:val="00013259"/>
    <w:rsid w:val="00020887"/>
    <w:rsid w:val="00020F7B"/>
    <w:rsid w:val="00021EBC"/>
    <w:rsid w:val="0002469E"/>
    <w:rsid w:val="00026CF2"/>
    <w:rsid w:val="00027A31"/>
    <w:rsid w:val="00031619"/>
    <w:rsid w:val="00033BE3"/>
    <w:rsid w:val="00036594"/>
    <w:rsid w:val="00037997"/>
    <w:rsid w:val="00040D00"/>
    <w:rsid w:val="000505E2"/>
    <w:rsid w:val="00052AAE"/>
    <w:rsid w:val="00055C64"/>
    <w:rsid w:val="00056651"/>
    <w:rsid w:val="00057D64"/>
    <w:rsid w:val="00063514"/>
    <w:rsid w:val="00065C2D"/>
    <w:rsid w:val="00065F69"/>
    <w:rsid w:val="00066411"/>
    <w:rsid w:val="000671AE"/>
    <w:rsid w:val="0007419B"/>
    <w:rsid w:val="0008022A"/>
    <w:rsid w:val="000839BF"/>
    <w:rsid w:val="00085890"/>
    <w:rsid w:val="000A23D2"/>
    <w:rsid w:val="000A4E5A"/>
    <w:rsid w:val="000A7A3A"/>
    <w:rsid w:val="000B2178"/>
    <w:rsid w:val="000B3972"/>
    <w:rsid w:val="000B4D2B"/>
    <w:rsid w:val="000B5B2D"/>
    <w:rsid w:val="000B7C84"/>
    <w:rsid w:val="000C0F5F"/>
    <w:rsid w:val="000C1844"/>
    <w:rsid w:val="000C639E"/>
    <w:rsid w:val="000D05C5"/>
    <w:rsid w:val="000D6201"/>
    <w:rsid w:val="000D64DA"/>
    <w:rsid w:val="000D79A2"/>
    <w:rsid w:val="000E0C4E"/>
    <w:rsid w:val="000E182D"/>
    <w:rsid w:val="000E1B41"/>
    <w:rsid w:val="000E50C1"/>
    <w:rsid w:val="000E5C60"/>
    <w:rsid w:val="000E7CE9"/>
    <w:rsid w:val="000F17E1"/>
    <w:rsid w:val="000F6C86"/>
    <w:rsid w:val="000F7B66"/>
    <w:rsid w:val="00103166"/>
    <w:rsid w:val="00106EF2"/>
    <w:rsid w:val="00110B88"/>
    <w:rsid w:val="00112F3B"/>
    <w:rsid w:val="00113175"/>
    <w:rsid w:val="00113288"/>
    <w:rsid w:val="00113D3E"/>
    <w:rsid w:val="00114793"/>
    <w:rsid w:val="001173F5"/>
    <w:rsid w:val="0012273B"/>
    <w:rsid w:val="00124353"/>
    <w:rsid w:val="00130364"/>
    <w:rsid w:val="001318AD"/>
    <w:rsid w:val="00133FF6"/>
    <w:rsid w:val="00134DB2"/>
    <w:rsid w:val="00137586"/>
    <w:rsid w:val="001427FA"/>
    <w:rsid w:val="0015462E"/>
    <w:rsid w:val="00160CE1"/>
    <w:rsid w:val="00161873"/>
    <w:rsid w:val="00167E98"/>
    <w:rsid w:val="00167F81"/>
    <w:rsid w:val="00173C6D"/>
    <w:rsid w:val="00174ABA"/>
    <w:rsid w:val="00174AE4"/>
    <w:rsid w:val="00175770"/>
    <w:rsid w:val="00176F6C"/>
    <w:rsid w:val="00182370"/>
    <w:rsid w:val="0018294C"/>
    <w:rsid w:val="00182F2B"/>
    <w:rsid w:val="00183ACE"/>
    <w:rsid w:val="001846F7"/>
    <w:rsid w:val="0018541F"/>
    <w:rsid w:val="00193257"/>
    <w:rsid w:val="00194DFD"/>
    <w:rsid w:val="001969A2"/>
    <w:rsid w:val="001A0DD3"/>
    <w:rsid w:val="001A3367"/>
    <w:rsid w:val="001A7380"/>
    <w:rsid w:val="001B205A"/>
    <w:rsid w:val="001B44D6"/>
    <w:rsid w:val="001B51D8"/>
    <w:rsid w:val="001B7B6A"/>
    <w:rsid w:val="001C0BDD"/>
    <w:rsid w:val="001D0E0E"/>
    <w:rsid w:val="001D0EF7"/>
    <w:rsid w:val="001D2652"/>
    <w:rsid w:val="001D2DE0"/>
    <w:rsid w:val="001D46F4"/>
    <w:rsid w:val="001D4ABA"/>
    <w:rsid w:val="001D5948"/>
    <w:rsid w:val="001E64D2"/>
    <w:rsid w:val="001F2A39"/>
    <w:rsid w:val="001F386A"/>
    <w:rsid w:val="001F4FF5"/>
    <w:rsid w:val="00205674"/>
    <w:rsid w:val="00205F18"/>
    <w:rsid w:val="00212C39"/>
    <w:rsid w:val="00214F5C"/>
    <w:rsid w:val="00215BA0"/>
    <w:rsid w:val="002161B4"/>
    <w:rsid w:val="002203AE"/>
    <w:rsid w:val="0022105B"/>
    <w:rsid w:val="0022190C"/>
    <w:rsid w:val="00223CF0"/>
    <w:rsid w:val="00225047"/>
    <w:rsid w:val="00230029"/>
    <w:rsid w:val="002330F6"/>
    <w:rsid w:val="00233946"/>
    <w:rsid w:val="0023432E"/>
    <w:rsid w:val="0024253E"/>
    <w:rsid w:val="00242DF9"/>
    <w:rsid w:val="002435A1"/>
    <w:rsid w:val="00244161"/>
    <w:rsid w:val="00256539"/>
    <w:rsid w:val="0026016A"/>
    <w:rsid w:val="0026107D"/>
    <w:rsid w:val="00262D96"/>
    <w:rsid w:val="0026677E"/>
    <w:rsid w:val="00270D7E"/>
    <w:rsid w:val="002720D0"/>
    <w:rsid w:val="0027507C"/>
    <w:rsid w:val="0027734B"/>
    <w:rsid w:val="002847D8"/>
    <w:rsid w:val="0028694F"/>
    <w:rsid w:val="00287E0E"/>
    <w:rsid w:val="00291C00"/>
    <w:rsid w:val="0029233F"/>
    <w:rsid w:val="0029446B"/>
    <w:rsid w:val="002967D7"/>
    <w:rsid w:val="002A1A55"/>
    <w:rsid w:val="002A267A"/>
    <w:rsid w:val="002A4C46"/>
    <w:rsid w:val="002B37CE"/>
    <w:rsid w:val="002B3BA9"/>
    <w:rsid w:val="002C2791"/>
    <w:rsid w:val="002C3CDA"/>
    <w:rsid w:val="002C438F"/>
    <w:rsid w:val="002C6D1D"/>
    <w:rsid w:val="002D2BE3"/>
    <w:rsid w:val="002D2E77"/>
    <w:rsid w:val="002F1826"/>
    <w:rsid w:val="002F1FD8"/>
    <w:rsid w:val="003010DF"/>
    <w:rsid w:val="00301559"/>
    <w:rsid w:val="00303127"/>
    <w:rsid w:val="00305D03"/>
    <w:rsid w:val="00311BF1"/>
    <w:rsid w:val="00320D02"/>
    <w:rsid w:val="00322635"/>
    <w:rsid w:val="00323919"/>
    <w:rsid w:val="00327A6A"/>
    <w:rsid w:val="0033375D"/>
    <w:rsid w:val="003408F7"/>
    <w:rsid w:val="00341851"/>
    <w:rsid w:val="00341EC8"/>
    <w:rsid w:val="003531B5"/>
    <w:rsid w:val="0036024C"/>
    <w:rsid w:val="0036348C"/>
    <w:rsid w:val="0037009C"/>
    <w:rsid w:val="00370A04"/>
    <w:rsid w:val="00370A65"/>
    <w:rsid w:val="00372434"/>
    <w:rsid w:val="003725E6"/>
    <w:rsid w:val="003737D8"/>
    <w:rsid w:val="003761F5"/>
    <w:rsid w:val="003817C9"/>
    <w:rsid w:val="00381976"/>
    <w:rsid w:val="00381EDD"/>
    <w:rsid w:val="003821E0"/>
    <w:rsid w:val="0038472A"/>
    <w:rsid w:val="003865AC"/>
    <w:rsid w:val="003866AB"/>
    <w:rsid w:val="00386895"/>
    <w:rsid w:val="00390425"/>
    <w:rsid w:val="00390FDD"/>
    <w:rsid w:val="003965FD"/>
    <w:rsid w:val="0039785B"/>
    <w:rsid w:val="003A32E2"/>
    <w:rsid w:val="003A4CFE"/>
    <w:rsid w:val="003B2403"/>
    <w:rsid w:val="003B5B87"/>
    <w:rsid w:val="003B7679"/>
    <w:rsid w:val="003C1C80"/>
    <w:rsid w:val="003D05A1"/>
    <w:rsid w:val="003D16A8"/>
    <w:rsid w:val="003D7A8A"/>
    <w:rsid w:val="003E1052"/>
    <w:rsid w:val="003E2E85"/>
    <w:rsid w:val="003F0C04"/>
    <w:rsid w:val="003F772B"/>
    <w:rsid w:val="004010D2"/>
    <w:rsid w:val="00401D21"/>
    <w:rsid w:val="004052E9"/>
    <w:rsid w:val="00407175"/>
    <w:rsid w:val="004104E2"/>
    <w:rsid w:val="00410C3A"/>
    <w:rsid w:val="00413C85"/>
    <w:rsid w:val="0041424D"/>
    <w:rsid w:val="00415CB7"/>
    <w:rsid w:val="00427C44"/>
    <w:rsid w:val="0043075E"/>
    <w:rsid w:val="00430BD7"/>
    <w:rsid w:val="00434DC2"/>
    <w:rsid w:val="00441D7E"/>
    <w:rsid w:val="00447D7D"/>
    <w:rsid w:val="0045093D"/>
    <w:rsid w:val="00451BF4"/>
    <w:rsid w:val="004620A1"/>
    <w:rsid w:val="004664DF"/>
    <w:rsid w:val="00467B95"/>
    <w:rsid w:val="00471A8E"/>
    <w:rsid w:val="00472A43"/>
    <w:rsid w:val="004779F5"/>
    <w:rsid w:val="00481D63"/>
    <w:rsid w:val="00481DCE"/>
    <w:rsid w:val="00485E4E"/>
    <w:rsid w:val="00487393"/>
    <w:rsid w:val="004903E6"/>
    <w:rsid w:val="00491232"/>
    <w:rsid w:val="0049277C"/>
    <w:rsid w:val="00492D11"/>
    <w:rsid w:val="004931BA"/>
    <w:rsid w:val="00493631"/>
    <w:rsid w:val="00493BDE"/>
    <w:rsid w:val="00497B61"/>
    <w:rsid w:val="00497EFA"/>
    <w:rsid w:val="004A1681"/>
    <w:rsid w:val="004A3C7E"/>
    <w:rsid w:val="004A7D12"/>
    <w:rsid w:val="004B09A5"/>
    <w:rsid w:val="004B376F"/>
    <w:rsid w:val="004B4845"/>
    <w:rsid w:val="004B48F7"/>
    <w:rsid w:val="004B693D"/>
    <w:rsid w:val="004C7F5C"/>
    <w:rsid w:val="004D20E9"/>
    <w:rsid w:val="004D2194"/>
    <w:rsid w:val="004D5427"/>
    <w:rsid w:val="004D69A3"/>
    <w:rsid w:val="004D730D"/>
    <w:rsid w:val="004E03BC"/>
    <w:rsid w:val="004E46B0"/>
    <w:rsid w:val="004E4FAC"/>
    <w:rsid w:val="004E5F02"/>
    <w:rsid w:val="004F0A6A"/>
    <w:rsid w:val="004F60AB"/>
    <w:rsid w:val="004F7CD5"/>
    <w:rsid w:val="005006C9"/>
    <w:rsid w:val="005044CC"/>
    <w:rsid w:val="0050672D"/>
    <w:rsid w:val="005076E1"/>
    <w:rsid w:val="00510D59"/>
    <w:rsid w:val="00522B7B"/>
    <w:rsid w:val="00524273"/>
    <w:rsid w:val="00524948"/>
    <w:rsid w:val="00524EDA"/>
    <w:rsid w:val="00527100"/>
    <w:rsid w:val="005324B3"/>
    <w:rsid w:val="00532B35"/>
    <w:rsid w:val="0053509B"/>
    <w:rsid w:val="00535919"/>
    <w:rsid w:val="00536460"/>
    <w:rsid w:val="00540810"/>
    <w:rsid w:val="00543531"/>
    <w:rsid w:val="005443BB"/>
    <w:rsid w:val="005456E4"/>
    <w:rsid w:val="0055412A"/>
    <w:rsid w:val="005563BC"/>
    <w:rsid w:val="00557404"/>
    <w:rsid w:val="00557CC4"/>
    <w:rsid w:val="005616F7"/>
    <w:rsid w:val="0056346D"/>
    <w:rsid w:val="00564D82"/>
    <w:rsid w:val="00565D6E"/>
    <w:rsid w:val="005672E7"/>
    <w:rsid w:val="00572917"/>
    <w:rsid w:val="00577104"/>
    <w:rsid w:val="005811EB"/>
    <w:rsid w:val="005825FC"/>
    <w:rsid w:val="00582F51"/>
    <w:rsid w:val="00583032"/>
    <w:rsid w:val="00591898"/>
    <w:rsid w:val="0059264B"/>
    <w:rsid w:val="005A0E7F"/>
    <w:rsid w:val="005B2AE1"/>
    <w:rsid w:val="005B371E"/>
    <w:rsid w:val="005B3D98"/>
    <w:rsid w:val="005C3534"/>
    <w:rsid w:val="005C42D7"/>
    <w:rsid w:val="005C7D76"/>
    <w:rsid w:val="005D0EAD"/>
    <w:rsid w:val="005D4FE1"/>
    <w:rsid w:val="005D6E41"/>
    <w:rsid w:val="005D6E84"/>
    <w:rsid w:val="005E0377"/>
    <w:rsid w:val="005F0B85"/>
    <w:rsid w:val="005F0D2A"/>
    <w:rsid w:val="005F2466"/>
    <w:rsid w:val="005F2C10"/>
    <w:rsid w:val="005F3A9B"/>
    <w:rsid w:val="006000E3"/>
    <w:rsid w:val="00600EFF"/>
    <w:rsid w:val="00603A62"/>
    <w:rsid w:val="00605E26"/>
    <w:rsid w:val="00610637"/>
    <w:rsid w:val="00610CF6"/>
    <w:rsid w:val="0061302F"/>
    <w:rsid w:val="0061357A"/>
    <w:rsid w:val="006154DB"/>
    <w:rsid w:val="0061554B"/>
    <w:rsid w:val="006266BB"/>
    <w:rsid w:val="00630BC4"/>
    <w:rsid w:val="00632977"/>
    <w:rsid w:val="006331C4"/>
    <w:rsid w:val="006343C4"/>
    <w:rsid w:val="00642DF7"/>
    <w:rsid w:val="006438F1"/>
    <w:rsid w:val="00645C77"/>
    <w:rsid w:val="00651464"/>
    <w:rsid w:val="00654700"/>
    <w:rsid w:val="00656AF8"/>
    <w:rsid w:val="00657478"/>
    <w:rsid w:val="0066456A"/>
    <w:rsid w:val="006739E2"/>
    <w:rsid w:val="006744B4"/>
    <w:rsid w:val="00674815"/>
    <w:rsid w:val="0068332E"/>
    <w:rsid w:val="00692EA6"/>
    <w:rsid w:val="006959E1"/>
    <w:rsid w:val="00696CCD"/>
    <w:rsid w:val="00697546"/>
    <w:rsid w:val="006A4325"/>
    <w:rsid w:val="006A6B98"/>
    <w:rsid w:val="006B2BAB"/>
    <w:rsid w:val="006B5CB0"/>
    <w:rsid w:val="006C0AA1"/>
    <w:rsid w:val="006C336A"/>
    <w:rsid w:val="006C54A7"/>
    <w:rsid w:val="006E07EC"/>
    <w:rsid w:val="006E14B9"/>
    <w:rsid w:val="006E6A8E"/>
    <w:rsid w:val="006E6D87"/>
    <w:rsid w:val="006F064F"/>
    <w:rsid w:val="006F24AC"/>
    <w:rsid w:val="006F62CE"/>
    <w:rsid w:val="006F692F"/>
    <w:rsid w:val="006F7534"/>
    <w:rsid w:val="00701338"/>
    <w:rsid w:val="00703EA7"/>
    <w:rsid w:val="00707437"/>
    <w:rsid w:val="00712A48"/>
    <w:rsid w:val="00714D56"/>
    <w:rsid w:val="0071505B"/>
    <w:rsid w:val="007162B7"/>
    <w:rsid w:val="0071651E"/>
    <w:rsid w:val="00721537"/>
    <w:rsid w:val="00723A0F"/>
    <w:rsid w:val="00723BFE"/>
    <w:rsid w:val="0072412A"/>
    <w:rsid w:val="007269BB"/>
    <w:rsid w:val="007307B1"/>
    <w:rsid w:val="00730A13"/>
    <w:rsid w:val="00731663"/>
    <w:rsid w:val="0073198B"/>
    <w:rsid w:val="00733187"/>
    <w:rsid w:val="00733BE4"/>
    <w:rsid w:val="00743C93"/>
    <w:rsid w:val="00747E8A"/>
    <w:rsid w:val="007505DD"/>
    <w:rsid w:val="00750642"/>
    <w:rsid w:val="007528F7"/>
    <w:rsid w:val="00754BBE"/>
    <w:rsid w:val="00757ECF"/>
    <w:rsid w:val="007613EA"/>
    <w:rsid w:val="0076275B"/>
    <w:rsid w:val="007650EC"/>
    <w:rsid w:val="007669A9"/>
    <w:rsid w:val="0076726D"/>
    <w:rsid w:val="007675C5"/>
    <w:rsid w:val="00767BFA"/>
    <w:rsid w:val="00767F2B"/>
    <w:rsid w:val="0077033D"/>
    <w:rsid w:val="00770890"/>
    <w:rsid w:val="00770956"/>
    <w:rsid w:val="007747C8"/>
    <w:rsid w:val="007848AC"/>
    <w:rsid w:val="00785927"/>
    <w:rsid w:val="00794F0E"/>
    <w:rsid w:val="00795889"/>
    <w:rsid w:val="007A00DD"/>
    <w:rsid w:val="007A1343"/>
    <w:rsid w:val="007B1024"/>
    <w:rsid w:val="007B2110"/>
    <w:rsid w:val="007B37A3"/>
    <w:rsid w:val="007B391D"/>
    <w:rsid w:val="007B58A6"/>
    <w:rsid w:val="007C3772"/>
    <w:rsid w:val="007C3883"/>
    <w:rsid w:val="007C42A8"/>
    <w:rsid w:val="007C4F94"/>
    <w:rsid w:val="007C6D4C"/>
    <w:rsid w:val="007C7F76"/>
    <w:rsid w:val="007D2899"/>
    <w:rsid w:val="007D291E"/>
    <w:rsid w:val="007D366B"/>
    <w:rsid w:val="007D58C1"/>
    <w:rsid w:val="007E1155"/>
    <w:rsid w:val="007E316F"/>
    <w:rsid w:val="007E47E3"/>
    <w:rsid w:val="007E7609"/>
    <w:rsid w:val="007E7E7B"/>
    <w:rsid w:val="007F23D5"/>
    <w:rsid w:val="007F29AB"/>
    <w:rsid w:val="007F2D1A"/>
    <w:rsid w:val="007F311C"/>
    <w:rsid w:val="007F4B1E"/>
    <w:rsid w:val="00801961"/>
    <w:rsid w:val="0080263B"/>
    <w:rsid w:val="008107C0"/>
    <w:rsid w:val="00814BA3"/>
    <w:rsid w:val="00815954"/>
    <w:rsid w:val="008169CE"/>
    <w:rsid w:val="00820B84"/>
    <w:rsid w:val="0082142D"/>
    <w:rsid w:val="00823EB9"/>
    <w:rsid w:val="00825BB6"/>
    <w:rsid w:val="008264BF"/>
    <w:rsid w:val="00840902"/>
    <w:rsid w:val="00842BEF"/>
    <w:rsid w:val="00845786"/>
    <w:rsid w:val="00845E78"/>
    <w:rsid w:val="008476DA"/>
    <w:rsid w:val="00847E7F"/>
    <w:rsid w:val="00850D32"/>
    <w:rsid w:val="00852848"/>
    <w:rsid w:val="008556D8"/>
    <w:rsid w:val="00856065"/>
    <w:rsid w:val="00860EB6"/>
    <w:rsid w:val="00861192"/>
    <w:rsid w:val="008611C4"/>
    <w:rsid w:val="00861A31"/>
    <w:rsid w:val="0086599A"/>
    <w:rsid w:val="00875019"/>
    <w:rsid w:val="008769B7"/>
    <w:rsid w:val="00877BA4"/>
    <w:rsid w:val="008812EF"/>
    <w:rsid w:val="00882CBF"/>
    <w:rsid w:val="00885BFA"/>
    <w:rsid w:val="008872E0"/>
    <w:rsid w:val="00887D69"/>
    <w:rsid w:val="00890A3C"/>
    <w:rsid w:val="00890C76"/>
    <w:rsid w:val="0089251F"/>
    <w:rsid w:val="00897F42"/>
    <w:rsid w:val="008A308C"/>
    <w:rsid w:val="008A348C"/>
    <w:rsid w:val="008A3EF1"/>
    <w:rsid w:val="008B6E09"/>
    <w:rsid w:val="008C54AE"/>
    <w:rsid w:val="008D25F6"/>
    <w:rsid w:val="008D2ECA"/>
    <w:rsid w:val="008D4F45"/>
    <w:rsid w:val="008D55D8"/>
    <w:rsid w:val="008D57F4"/>
    <w:rsid w:val="008D58B8"/>
    <w:rsid w:val="008D696A"/>
    <w:rsid w:val="008E5DCF"/>
    <w:rsid w:val="008F43CC"/>
    <w:rsid w:val="00901F5E"/>
    <w:rsid w:val="00903F52"/>
    <w:rsid w:val="009063F3"/>
    <w:rsid w:val="00906557"/>
    <w:rsid w:val="00906A64"/>
    <w:rsid w:val="00906EB3"/>
    <w:rsid w:val="0091078B"/>
    <w:rsid w:val="00912991"/>
    <w:rsid w:val="009221FD"/>
    <w:rsid w:val="00923FE9"/>
    <w:rsid w:val="009305B6"/>
    <w:rsid w:val="00931EF6"/>
    <w:rsid w:val="00932E7E"/>
    <w:rsid w:val="00933EED"/>
    <w:rsid w:val="00933FA8"/>
    <w:rsid w:val="00935ABC"/>
    <w:rsid w:val="00936A18"/>
    <w:rsid w:val="0093703C"/>
    <w:rsid w:val="00942235"/>
    <w:rsid w:val="009453A0"/>
    <w:rsid w:val="009529A5"/>
    <w:rsid w:val="009540F1"/>
    <w:rsid w:val="0096146E"/>
    <w:rsid w:val="00961955"/>
    <w:rsid w:val="0096383D"/>
    <w:rsid w:val="00965B77"/>
    <w:rsid w:val="00966806"/>
    <w:rsid w:val="00967130"/>
    <w:rsid w:val="0097098D"/>
    <w:rsid w:val="00980B38"/>
    <w:rsid w:val="00981DD1"/>
    <w:rsid w:val="009830C3"/>
    <w:rsid w:val="00984D89"/>
    <w:rsid w:val="00986059"/>
    <w:rsid w:val="009866CA"/>
    <w:rsid w:val="009934E0"/>
    <w:rsid w:val="00993A63"/>
    <w:rsid w:val="00995CD6"/>
    <w:rsid w:val="00995EA0"/>
    <w:rsid w:val="009A224D"/>
    <w:rsid w:val="009A3BF5"/>
    <w:rsid w:val="009A4726"/>
    <w:rsid w:val="009A4FF9"/>
    <w:rsid w:val="009A5105"/>
    <w:rsid w:val="009A6CD4"/>
    <w:rsid w:val="009B0089"/>
    <w:rsid w:val="009B0610"/>
    <w:rsid w:val="009B31F9"/>
    <w:rsid w:val="009B41A4"/>
    <w:rsid w:val="009C0D8E"/>
    <w:rsid w:val="009C2FCE"/>
    <w:rsid w:val="009C4D89"/>
    <w:rsid w:val="009C78C9"/>
    <w:rsid w:val="009C7953"/>
    <w:rsid w:val="009D1AF9"/>
    <w:rsid w:val="009D5DAA"/>
    <w:rsid w:val="009E5CA8"/>
    <w:rsid w:val="009F7B38"/>
    <w:rsid w:val="00A00515"/>
    <w:rsid w:val="00A03F3C"/>
    <w:rsid w:val="00A04450"/>
    <w:rsid w:val="00A045F0"/>
    <w:rsid w:val="00A13A97"/>
    <w:rsid w:val="00A1667D"/>
    <w:rsid w:val="00A2359B"/>
    <w:rsid w:val="00A249E4"/>
    <w:rsid w:val="00A2525B"/>
    <w:rsid w:val="00A26FDC"/>
    <w:rsid w:val="00A37143"/>
    <w:rsid w:val="00A37D69"/>
    <w:rsid w:val="00A40386"/>
    <w:rsid w:val="00A41FD7"/>
    <w:rsid w:val="00A42CDE"/>
    <w:rsid w:val="00A45EE3"/>
    <w:rsid w:val="00A47A11"/>
    <w:rsid w:val="00A513B0"/>
    <w:rsid w:val="00A5760E"/>
    <w:rsid w:val="00A6102F"/>
    <w:rsid w:val="00A614FC"/>
    <w:rsid w:val="00A61677"/>
    <w:rsid w:val="00A659A4"/>
    <w:rsid w:val="00A7022A"/>
    <w:rsid w:val="00A710D3"/>
    <w:rsid w:val="00A7128C"/>
    <w:rsid w:val="00A7324E"/>
    <w:rsid w:val="00A73B1D"/>
    <w:rsid w:val="00A73E5B"/>
    <w:rsid w:val="00A77016"/>
    <w:rsid w:val="00A7773C"/>
    <w:rsid w:val="00A80BFE"/>
    <w:rsid w:val="00A8259D"/>
    <w:rsid w:val="00A84541"/>
    <w:rsid w:val="00A84EFA"/>
    <w:rsid w:val="00A91C4B"/>
    <w:rsid w:val="00A91FD2"/>
    <w:rsid w:val="00A92172"/>
    <w:rsid w:val="00A9427B"/>
    <w:rsid w:val="00A94B66"/>
    <w:rsid w:val="00AA1949"/>
    <w:rsid w:val="00AB6632"/>
    <w:rsid w:val="00AC2C8B"/>
    <w:rsid w:val="00AD3F62"/>
    <w:rsid w:val="00AD6079"/>
    <w:rsid w:val="00AE0D20"/>
    <w:rsid w:val="00AE2E80"/>
    <w:rsid w:val="00AF0B4E"/>
    <w:rsid w:val="00AF1BB5"/>
    <w:rsid w:val="00AF50B0"/>
    <w:rsid w:val="00AF67A1"/>
    <w:rsid w:val="00B02464"/>
    <w:rsid w:val="00B02BC6"/>
    <w:rsid w:val="00B04029"/>
    <w:rsid w:val="00B06CAC"/>
    <w:rsid w:val="00B074EE"/>
    <w:rsid w:val="00B0755E"/>
    <w:rsid w:val="00B13F04"/>
    <w:rsid w:val="00B22212"/>
    <w:rsid w:val="00B2294A"/>
    <w:rsid w:val="00B26DC4"/>
    <w:rsid w:val="00B31E40"/>
    <w:rsid w:val="00B32E41"/>
    <w:rsid w:val="00B33435"/>
    <w:rsid w:val="00B3623B"/>
    <w:rsid w:val="00B400C8"/>
    <w:rsid w:val="00B400E2"/>
    <w:rsid w:val="00B43051"/>
    <w:rsid w:val="00B438AD"/>
    <w:rsid w:val="00B46FA0"/>
    <w:rsid w:val="00B47067"/>
    <w:rsid w:val="00B47F44"/>
    <w:rsid w:val="00B52550"/>
    <w:rsid w:val="00B52F16"/>
    <w:rsid w:val="00B53581"/>
    <w:rsid w:val="00B55824"/>
    <w:rsid w:val="00B60002"/>
    <w:rsid w:val="00B60E35"/>
    <w:rsid w:val="00B626AF"/>
    <w:rsid w:val="00B63592"/>
    <w:rsid w:val="00B63B26"/>
    <w:rsid w:val="00B6658C"/>
    <w:rsid w:val="00B66793"/>
    <w:rsid w:val="00B67E09"/>
    <w:rsid w:val="00B70457"/>
    <w:rsid w:val="00B7632F"/>
    <w:rsid w:val="00B77E4C"/>
    <w:rsid w:val="00B83823"/>
    <w:rsid w:val="00B84657"/>
    <w:rsid w:val="00B90DFF"/>
    <w:rsid w:val="00B91C1C"/>
    <w:rsid w:val="00B94186"/>
    <w:rsid w:val="00B95AA0"/>
    <w:rsid w:val="00B97B2F"/>
    <w:rsid w:val="00BA17CC"/>
    <w:rsid w:val="00BA2162"/>
    <w:rsid w:val="00BA2FDA"/>
    <w:rsid w:val="00BA49AE"/>
    <w:rsid w:val="00BA652B"/>
    <w:rsid w:val="00BA76B2"/>
    <w:rsid w:val="00BB1874"/>
    <w:rsid w:val="00BB5C6D"/>
    <w:rsid w:val="00BB765C"/>
    <w:rsid w:val="00BC09EC"/>
    <w:rsid w:val="00BC3B9F"/>
    <w:rsid w:val="00BC40E7"/>
    <w:rsid w:val="00BC6122"/>
    <w:rsid w:val="00BC70F1"/>
    <w:rsid w:val="00BC7B26"/>
    <w:rsid w:val="00BD4CDA"/>
    <w:rsid w:val="00BD6072"/>
    <w:rsid w:val="00BD718E"/>
    <w:rsid w:val="00BE2297"/>
    <w:rsid w:val="00BF0E36"/>
    <w:rsid w:val="00BF11C6"/>
    <w:rsid w:val="00BF4D60"/>
    <w:rsid w:val="00C03C38"/>
    <w:rsid w:val="00C04781"/>
    <w:rsid w:val="00C063CA"/>
    <w:rsid w:val="00C10543"/>
    <w:rsid w:val="00C14E1D"/>
    <w:rsid w:val="00C15857"/>
    <w:rsid w:val="00C20926"/>
    <w:rsid w:val="00C25CDF"/>
    <w:rsid w:val="00C30838"/>
    <w:rsid w:val="00C31E80"/>
    <w:rsid w:val="00C3394C"/>
    <w:rsid w:val="00C409EE"/>
    <w:rsid w:val="00C44B2B"/>
    <w:rsid w:val="00C46567"/>
    <w:rsid w:val="00C479C1"/>
    <w:rsid w:val="00C50245"/>
    <w:rsid w:val="00C53834"/>
    <w:rsid w:val="00C54298"/>
    <w:rsid w:val="00C6106D"/>
    <w:rsid w:val="00C62046"/>
    <w:rsid w:val="00C67173"/>
    <w:rsid w:val="00C70F08"/>
    <w:rsid w:val="00C7184E"/>
    <w:rsid w:val="00C73AD7"/>
    <w:rsid w:val="00C7410D"/>
    <w:rsid w:val="00C75D66"/>
    <w:rsid w:val="00C86516"/>
    <w:rsid w:val="00C867AC"/>
    <w:rsid w:val="00C91135"/>
    <w:rsid w:val="00C960C2"/>
    <w:rsid w:val="00CA0FC7"/>
    <w:rsid w:val="00CA2B8D"/>
    <w:rsid w:val="00CA7162"/>
    <w:rsid w:val="00CA7C67"/>
    <w:rsid w:val="00CA7DD5"/>
    <w:rsid w:val="00CB2BCC"/>
    <w:rsid w:val="00CB3B02"/>
    <w:rsid w:val="00CB5266"/>
    <w:rsid w:val="00CB70EF"/>
    <w:rsid w:val="00CC5822"/>
    <w:rsid w:val="00CC7C7B"/>
    <w:rsid w:val="00CD36E2"/>
    <w:rsid w:val="00CD4769"/>
    <w:rsid w:val="00CE1174"/>
    <w:rsid w:val="00CE572E"/>
    <w:rsid w:val="00CE7746"/>
    <w:rsid w:val="00CF0216"/>
    <w:rsid w:val="00CF24C0"/>
    <w:rsid w:val="00CF430C"/>
    <w:rsid w:val="00CF59AA"/>
    <w:rsid w:val="00CF5FA8"/>
    <w:rsid w:val="00D028FB"/>
    <w:rsid w:val="00D03D99"/>
    <w:rsid w:val="00D06092"/>
    <w:rsid w:val="00D06865"/>
    <w:rsid w:val="00D07E38"/>
    <w:rsid w:val="00D10CB1"/>
    <w:rsid w:val="00D12642"/>
    <w:rsid w:val="00D13B14"/>
    <w:rsid w:val="00D148F6"/>
    <w:rsid w:val="00D157C9"/>
    <w:rsid w:val="00D163DA"/>
    <w:rsid w:val="00D2375D"/>
    <w:rsid w:val="00D32205"/>
    <w:rsid w:val="00D32216"/>
    <w:rsid w:val="00D336F9"/>
    <w:rsid w:val="00D340A4"/>
    <w:rsid w:val="00D34972"/>
    <w:rsid w:val="00D3553A"/>
    <w:rsid w:val="00D40C84"/>
    <w:rsid w:val="00D44346"/>
    <w:rsid w:val="00D44416"/>
    <w:rsid w:val="00D53DB9"/>
    <w:rsid w:val="00D561FB"/>
    <w:rsid w:val="00D60096"/>
    <w:rsid w:val="00D619D0"/>
    <w:rsid w:val="00D743B8"/>
    <w:rsid w:val="00D767C0"/>
    <w:rsid w:val="00D76F6B"/>
    <w:rsid w:val="00D820AA"/>
    <w:rsid w:val="00D86C5B"/>
    <w:rsid w:val="00D8701C"/>
    <w:rsid w:val="00D87D0B"/>
    <w:rsid w:val="00D9493E"/>
    <w:rsid w:val="00D94FF4"/>
    <w:rsid w:val="00D95062"/>
    <w:rsid w:val="00D96FC7"/>
    <w:rsid w:val="00DA0114"/>
    <w:rsid w:val="00DA22B6"/>
    <w:rsid w:val="00DB42EC"/>
    <w:rsid w:val="00DB443B"/>
    <w:rsid w:val="00DB7B2D"/>
    <w:rsid w:val="00DC0B0B"/>
    <w:rsid w:val="00DC1995"/>
    <w:rsid w:val="00DC1F83"/>
    <w:rsid w:val="00DC4E13"/>
    <w:rsid w:val="00DC4E5C"/>
    <w:rsid w:val="00DD42C7"/>
    <w:rsid w:val="00DD4D99"/>
    <w:rsid w:val="00DD76B8"/>
    <w:rsid w:val="00DE0FF4"/>
    <w:rsid w:val="00DE10C1"/>
    <w:rsid w:val="00DE1329"/>
    <w:rsid w:val="00DE7ABA"/>
    <w:rsid w:val="00DE7AE5"/>
    <w:rsid w:val="00DF44F7"/>
    <w:rsid w:val="00E048FA"/>
    <w:rsid w:val="00E05A44"/>
    <w:rsid w:val="00E06BD0"/>
    <w:rsid w:val="00E0712D"/>
    <w:rsid w:val="00E07F4F"/>
    <w:rsid w:val="00E11513"/>
    <w:rsid w:val="00E16A6D"/>
    <w:rsid w:val="00E1740C"/>
    <w:rsid w:val="00E208AF"/>
    <w:rsid w:val="00E20F6B"/>
    <w:rsid w:val="00E25A5F"/>
    <w:rsid w:val="00E266FE"/>
    <w:rsid w:val="00E31F57"/>
    <w:rsid w:val="00E34C59"/>
    <w:rsid w:val="00E40357"/>
    <w:rsid w:val="00E42BD0"/>
    <w:rsid w:val="00E45A56"/>
    <w:rsid w:val="00E468B9"/>
    <w:rsid w:val="00E46BF2"/>
    <w:rsid w:val="00E46C93"/>
    <w:rsid w:val="00E50DF1"/>
    <w:rsid w:val="00E521D6"/>
    <w:rsid w:val="00E543A5"/>
    <w:rsid w:val="00E5524E"/>
    <w:rsid w:val="00E55A94"/>
    <w:rsid w:val="00E609F3"/>
    <w:rsid w:val="00E60A20"/>
    <w:rsid w:val="00E61293"/>
    <w:rsid w:val="00E61396"/>
    <w:rsid w:val="00E64599"/>
    <w:rsid w:val="00E66DE7"/>
    <w:rsid w:val="00E7426B"/>
    <w:rsid w:val="00E80ECB"/>
    <w:rsid w:val="00E860C6"/>
    <w:rsid w:val="00E86C64"/>
    <w:rsid w:val="00E86DF4"/>
    <w:rsid w:val="00E97B85"/>
    <w:rsid w:val="00EA068E"/>
    <w:rsid w:val="00EA212F"/>
    <w:rsid w:val="00EA516C"/>
    <w:rsid w:val="00EC0686"/>
    <w:rsid w:val="00EC5E56"/>
    <w:rsid w:val="00EC5F8D"/>
    <w:rsid w:val="00ED2642"/>
    <w:rsid w:val="00ED2EAB"/>
    <w:rsid w:val="00ED3FA1"/>
    <w:rsid w:val="00ED4694"/>
    <w:rsid w:val="00EE4591"/>
    <w:rsid w:val="00EE4AA6"/>
    <w:rsid w:val="00EE5CD1"/>
    <w:rsid w:val="00EE6899"/>
    <w:rsid w:val="00EF3D52"/>
    <w:rsid w:val="00EF4513"/>
    <w:rsid w:val="00EF4F47"/>
    <w:rsid w:val="00EF7063"/>
    <w:rsid w:val="00EF7D97"/>
    <w:rsid w:val="00F03A41"/>
    <w:rsid w:val="00F0672F"/>
    <w:rsid w:val="00F071C4"/>
    <w:rsid w:val="00F076CF"/>
    <w:rsid w:val="00F1101F"/>
    <w:rsid w:val="00F1291E"/>
    <w:rsid w:val="00F21342"/>
    <w:rsid w:val="00F226F0"/>
    <w:rsid w:val="00F23CF2"/>
    <w:rsid w:val="00F25EBB"/>
    <w:rsid w:val="00F30EDC"/>
    <w:rsid w:val="00F31585"/>
    <w:rsid w:val="00F32BF4"/>
    <w:rsid w:val="00F37669"/>
    <w:rsid w:val="00F4118F"/>
    <w:rsid w:val="00F43740"/>
    <w:rsid w:val="00F453D6"/>
    <w:rsid w:val="00F50149"/>
    <w:rsid w:val="00F55741"/>
    <w:rsid w:val="00F616C2"/>
    <w:rsid w:val="00F631B9"/>
    <w:rsid w:val="00F6371E"/>
    <w:rsid w:val="00F651B3"/>
    <w:rsid w:val="00F655D9"/>
    <w:rsid w:val="00F77FBB"/>
    <w:rsid w:val="00F80E14"/>
    <w:rsid w:val="00F8480C"/>
    <w:rsid w:val="00F857DB"/>
    <w:rsid w:val="00F865CB"/>
    <w:rsid w:val="00F87248"/>
    <w:rsid w:val="00F872DB"/>
    <w:rsid w:val="00F9042D"/>
    <w:rsid w:val="00F90888"/>
    <w:rsid w:val="00F91C2F"/>
    <w:rsid w:val="00F93160"/>
    <w:rsid w:val="00FA3FBC"/>
    <w:rsid w:val="00FA5FE8"/>
    <w:rsid w:val="00FA6745"/>
    <w:rsid w:val="00FB16DF"/>
    <w:rsid w:val="00FB3ADD"/>
    <w:rsid w:val="00FB3AF4"/>
    <w:rsid w:val="00FB5E1F"/>
    <w:rsid w:val="00FB72D9"/>
    <w:rsid w:val="00FC1DF7"/>
    <w:rsid w:val="00FC2227"/>
    <w:rsid w:val="00FD2496"/>
    <w:rsid w:val="00FD2AE8"/>
    <w:rsid w:val="00FD3C78"/>
    <w:rsid w:val="00FD6DCB"/>
    <w:rsid w:val="00FE1421"/>
    <w:rsid w:val="00FE2D3A"/>
    <w:rsid w:val="00FE5FA6"/>
    <w:rsid w:val="00FE6FA4"/>
    <w:rsid w:val="00FF10DE"/>
    <w:rsid w:val="00FF22C4"/>
    <w:rsid w:val="00FF3888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EF5AA32"/>
  <w15:docId w15:val="{41166669-2861-4344-9F0F-09623652E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4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Nadpis ZD"/>
    <w:link w:val="Nadpis1Char"/>
    <w:qFormat/>
    <w:rsid w:val="00FF74AA"/>
    <w:pPr>
      <w:keepNext/>
      <w:numPr>
        <w:numId w:val="6"/>
      </w:numPr>
      <w:spacing w:before="360" w:after="180"/>
      <w:ind w:left="3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F7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F74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74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FF74AA"/>
    <w:pPr>
      <w:spacing w:before="240" w:after="60"/>
      <w:outlineLvl w:val="7"/>
    </w:pPr>
    <w:rPr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link w:val="Nadpis1"/>
    <w:rsid w:val="00FF74A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FF74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semiHidden/>
    <w:rsid w:val="00FF74AA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rsid w:val="00FF74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8Char">
    <w:name w:val="Nadpis 8 Char"/>
    <w:link w:val="Nadpis8"/>
    <w:rsid w:val="00FF74A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Zhlav">
    <w:name w:val="header"/>
    <w:basedOn w:val="Normln"/>
    <w:link w:val="ZhlavChar"/>
    <w:rsid w:val="00FF74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F74A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F74AA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link w:val="Zkladntext2"/>
    <w:rsid w:val="00FF74AA"/>
    <w:rPr>
      <w:rFonts w:ascii="Arial" w:eastAsia="Times New Roman" w:hAnsi="Arial" w:cs="Arial"/>
      <w:b/>
      <w:sz w:val="20"/>
      <w:szCs w:val="28"/>
    </w:rPr>
  </w:style>
  <w:style w:type="paragraph" w:styleId="Nzev">
    <w:name w:val="Title"/>
    <w:basedOn w:val="Normln"/>
    <w:link w:val="NzevChar"/>
    <w:qFormat/>
    <w:rsid w:val="00FF74AA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customStyle="1" w:styleId="NzevChar">
    <w:name w:val="Název Char"/>
    <w:link w:val="Nzev"/>
    <w:rsid w:val="00FF74AA"/>
    <w:rPr>
      <w:rFonts w:ascii="Arial" w:eastAsia="Times New Roman" w:hAnsi="Arial" w:cs="Arial"/>
      <w:b/>
      <w:sz w:val="32"/>
      <w:szCs w:val="28"/>
    </w:rPr>
  </w:style>
  <w:style w:type="character" w:styleId="slostrnky">
    <w:name w:val="page number"/>
    <w:rsid w:val="00FF74AA"/>
  </w:style>
  <w:style w:type="paragraph" w:styleId="Zkladntext3">
    <w:name w:val="Body Text 3"/>
    <w:basedOn w:val="Normln"/>
    <w:link w:val="Zkladntext3Char"/>
    <w:rsid w:val="00FF74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FF74A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a">
    <w:basedOn w:val="Normln"/>
    <w:next w:val="Rozloendokumentu"/>
    <w:rsid w:val="00FF74A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FF74AA"/>
    <w:pPr>
      <w:tabs>
        <w:tab w:val="left" w:pos="480"/>
        <w:tab w:val="right" w:leader="dot" w:pos="9060"/>
      </w:tabs>
      <w:spacing w:before="120"/>
    </w:pPr>
    <w:rPr>
      <w:rFonts w:ascii="Cambria" w:hAnsi="Cambria"/>
      <w:b/>
      <w:bCs/>
      <w:caps/>
    </w:rPr>
  </w:style>
  <w:style w:type="character" w:styleId="Hypertextovodkaz">
    <w:name w:val="Hyperlink"/>
    <w:rsid w:val="00FF74A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FF74AA"/>
    <w:pPr>
      <w:tabs>
        <w:tab w:val="right" w:leader="dot" w:pos="9060"/>
      </w:tabs>
    </w:pPr>
    <w:rPr>
      <w:rFonts w:ascii="Arial" w:hAnsi="Arial" w:cs="Arial"/>
      <w:bCs/>
      <w:noProof/>
      <w:sz w:val="22"/>
      <w:szCs w:val="22"/>
    </w:rPr>
  </w:style>
  <w:style w:type="character" w:styleId="Sledovanodkaz">
    <w:name w:val="FollowedHyperlink"/>
    <w:rsid w:val="00FF74AA"/>
    <w:rPr>
      <w:color w:val="800080"/>
      <w:u w:val="single"/>
    </w:rPr>
  </w:style>
  <w:style w:type="paragraph" w:styleId="Obsah3">
    <w:name w:val="toc 3"/>
    <w:basedOn w:val="Normln"/>
    <w:next w:val="Normln"/>
    <w:autoRedefine/>
    <w:semiHidden/>
    <w:rsid w:val="00FF74AA"/>
    <w:pPr>
      <w:ind w:left="240"/>
    </w:pPr>
    <w:rPr>
      <w:rFonts w:ascii="Calibri" w:hAnsi="Calibri" w:cs="Calibri"/>
      <w:sz w:val="20"/>
      <w:szCs w:val="20"/>
    </w:rPr>
  </w:style>
  <w:style w:type="paragraph" w:styleId="Zkladntextodsazen">
    <w:name w:val="Body Text Indent"/>
    <w:basedOn w:val="Normln"/>
    <w:link w:val="ZkladntextodsazenChar"/>
    <w:rsid w:val="00FF74A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F74AA"/>
    <w:pPr>
      <w:spacing w:after="120"/>
    </w:pPr>
  </w:style>
  <w:style w:type="character" w:customStyle="1" w:styleId="ZkladntextChar">
    <w:name w:val="Základní text Char"/>
    <w:link w:val="Zkladntex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3z0">
    <w:name w:val="WW8Num3z0"/>
    <w:rsid w:val="00FF74AA"/>
    <w:rPr>
      <w:rFonts w:ascii="Arial" w:hAnsi="Arial" w:cs="Arial"/>
    </w:rPr>
  </w:style>
  <w:style w:type="paragraph" w:customStyle="1" w:styleId="BodyText31">
    <w:name w:val="Body Text 31"/>
    <w:basedOn w:val="Normln"/>
    <w:rsid w:val="00FF74AA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1">
    <w:name w:val="Styl1"/>
    <w:basedOn w:val="Nadpis1"/>
    <w:qFormat/>
    <w:rsid w:val="00C50245"/>
    <w:pPr>
      <w:numPr>
        <w:numId w:val="5"/>
      </w:numPr>
      <w:shd w:val="clear" w:color="auto" w:fill="DBE5F1"/>
      <w:tabs>
        <w:tab w:val="clear" w:pos="0"/>
      </w:tabs>
      <w:spacing w:before="240" w:after="240"/>
      <w:ind w:left="357" w:hanging="357"/>
    </w:pPr>
    <w:rPr>
      <w:sz w:val="28"/>
    </w:rPr>
  </w:style>
  <w:style w:type="paragraph" w:customStyle="1" w:styleId="Styl2">
    <w:name w:val="Styl2"/>
    <w:basedOn w:val="Nadpis1"/>
    <w:next w:val="Nadpis1"/>
    <w:qFormat/>
    <w:rsid w:val="00FF74AA"/>
  </w:style>
  <w:style w:type="paragraph" w:customStyle="1" w:styleId="Styl3">
    <w:name w:val="Styl3"/>
    <w:basedOn w:val="Nadpis1"/>
    <w:next w:val="Nadpis1"/>
    <w:qFormat/>
    <w:rsid w:val="00481DCE"/>
    <w:pPr>
      <w:numPr>
        <w:numId w:val="0"/>
      </w:numPr>
      <w:shd w:val="clear" w:color="auto" w:fill="99CCFF"/>
      <w:tabs>
        <w:tab w:val="num" w:pos="0"/>
      </w:tabs>
    </w:pPr>
    <w:rPr>
      <w:bCs w:val="0"/>
      <w:sz w:val="28"/>
    </w:rPr>
  </w:style>
  <w:style w:type="paragraph" w:styleId="Obsah4">
    <w:name w:val="toc 4"/>
    <w:basedOn w:val="Normln"/>
    <w:next w:val="Normln"/>
    <w:autoRedefine/>
    <w:rsid w:val="00FF74AA"/>
    <w:pPr>
      <w:ind w:left="48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rsid w:val="00FF74AA"/>
    <w:pPr>
      <w:ind w:left="72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rsid w:val="00FF74AA"/>
    <w:pPr>
      <w:ind w:left="96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rsid w:val="00FF74AA"/>
    <w:pPr>
      <w:ind w:left="120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rsid w:val="00FF74AA"/>
    <w:pPr>
      <w:ind w:left="14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rsid w:val="00FF74AA"/>
    <w:pPr>
      <w:ind w:left="1680"/>
    </w:pPr>
    <w:rPr>
      <w:rFonts w:ascii="Calibri" w:hAnsi="Calibri" w:cs="Calibri"/>
      <w:sz w:val="20"/>
      <w:szCs w:val="20"/>
    </w:rPr>
  </w:style>
  <w:style w:type="character" w:styleId="Odkaznakoment">
    <w:name w:val="annotation reference"/>
    <w:uiPriority w:val="99"/>
    <w:rsid w:val="00FF74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F74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F74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F74AA"/>
    <w:rPr>
      <w:b/>
      <w:bCs/>
    </w:rPr>
  </w:style>
  <w:style w:type="character" w:customStyle="1" w:styleId="PedmtkomenteChar">
    <w:name w:val="Předmět komentáře Char"/>
    <w:link w:val="Pedmtkomente"/>
    <w:rsid w:val="00FF74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F74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F74AA"/>
    <w:rPr>
      <w:rFonts w:ascii="Times New Roman" w:eastAsia="Times New Roman" w:hAnsi="Times New Roman"/>
      <w:sz w:val="24"/>
      <w:szCs w:val="24"/>
    </w:rPr>
  </w:style>
  <w:style w:type="paragraph" w:customStyle="1" w:styleId="VZanadpis4">
    <w:name w:val="VZ_a_nadpis4"/>
    <w:basedOn w:val="Normlnweb"/>
    <w:uiPriority w:val="99"/>
    <w:semiHidden/>
    <w:rsid w:val="00FF74AA"/>
    <w:pPr>
      <w:numPr>
        <w:numId w:val="8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paragraph" w:styleId="Normlnweb">
    <w:name w:val="Normal (Web)"/>
    <w:basedOn w:val="Normln"/>
    <w:rsid w:val="00FF74A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F74A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D05C5"/>
    <w:pPr>
      <w:numPr>
        <w:numId w:val="11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Default">
    <w:name w:val="Default"/>
    <w:rsid w:val="009453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D4769"/>
    <w:pPr>
      <w:spacing w:before="120" w:after="120"/>
      <w:jc w:val="both"/>
    </w:pPr>
    <w:rPr>
      <w:rFonts w:eastAsia="SimSun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CD4769"/>
    <w:rPr>
      <w:rFonts w:ascii="Times New Roman" w:eastAsia="SimSun" w:hAnsi="Times New Roman"/>
      <w:sz w:val="16"/>
      <w:lang w:eastAsia="en-US"/>
    </w:rPr>
  </w:style>
  <w:style w:type="character" w:styleId="Znakapoznpodarou">
    <w:name w:val="footnote reference"/>
    <w:uiPriority w:val="99"/>
    <w:rsid w:val="00CD4769"/>
    <w:rPr>
      <w:vertAlign w:val="superscript"/>
    </w:rPr>
  </w:style>
  <w:style w:type="paragraph" w:customStyle="1" w:styleId="Stednseznam2zvraznn41">
    <w:name w:val="Střední seznam 2 – zvýraznění 41"/>
    <w:basedOn w:val="Normln"/>
    <w:uiPriority w:val="34"/>
    <w:qFormat/>
    <w:rsid w:val="008769B7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paragraph" w:styleId="Odstavecseseznamem">
    <w:name w:val="List Paragraph"/>
    <w:basedOn w:val="Normln"/>
    <w:uiPriority w:val="34"/>
    <w:qFormat/>
    <w:rsid w:val="009A22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F453D6"/>
    <w:pPr>
      <w:numPr>
        <w:ilvl w:val="1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F453D6"/>
    <w:pPr>
      <w:numPr>
        <w:ilvl w:val="2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F453D6"/>
    <w:pPr>
      <w:keepNext/>
      <w:keepLines/>
      <w:numPr>
        <w:numId w:val="30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F453D6"/>
    <w:pPr>
      <w:numPr>
        <w:numId w:val="29"/>
      </w:numPr>
    </w:pPr>
  </w:style>
  <w:style w:type="paragraph" w:styleId="Bezmezer">
    <w:name w:val="No Spacing"/>
    <w:uiPriority w:val="1"/>
    <w:qFormat/>
    <w:rsid w:val="00F453D6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F0CD04EF375B49AFC7007708B56E2A" ma:contentTypeVersion="" ma:contentTypeDescription="Vytvoří nový dokument" ma:contentTypeScope="" ma:versionID="6920ade4abceac55b5525d66522df01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0CED1-4769-4053-8FEB-D099B6E82D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A7B0AF-8846-4161-8152-0D1FC78380CF}">
  <ds:schemaRefs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6B727213-415F-4793-92C9-1657ED3B5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9D740-402C-4B02-9EE0-9DFE84591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/>
    </vt:vector>
  </TitlesOfParts>
  <Company>Hewlett-Packard Company</Company>
  <LinksUpToDate>false</LinksUpToDate>
  <CharactersWithSpaces>1286</CharactersWithSpaces>
  <SharedDoc>false</SharedDoc>
  <HLinks>
    <vt:vector size="36" baseType="variant">
      <vt:variant>
        <vt:i4>3539004</vt:i4>
      </vt:variant>
      <vt:variant>
        <vt:i4>87</vt:i4>
      </vt:variant>
      <vt:variant>
        <vt:i4>0</vt:i4>
      </vt:variant>
      <vt:variant>
        <vt:i4>5</vt:i4>
      </vt:variant>
      <vt:variant>
        <vt:lpwstr>https://verejnezakazky.rozhlas.cz/</vt:lpwstr>
      </vt:variant>
      <vt:variant>
        <vt:lpwstr/>
      </vt:variant>
      <vt:variant>
        <vt:i4>1245293</vt:i4>
      </vt:variant>
      <vt:variant>
        <vt:i4>84</vt:i4>
      </vt:variant>
      <vt:variant>
        <vt:i4>0</vt:i4>
      </vt:variant>
      <vt:variant>
        <vt:i4>5</vt:i4>
      </vt:variant>
      <vt:variant>
        <vt:lpwstr>mailto:libor.kraus@rozhlas.cz</vt:lpwstr>
      </vt:variant>
      <vt:variant>
        <vt:lpwstr/>
      </vt:variant>
      <vt:variant>
        <vt:i4>7471125</vt:i4>
      </vt:variant>
      <vt:variant>
        <vt:i4>81</vt:i4>
      </vt:variant>
      <vt:variant>
        <vt:i4>0</vt:i4>
      </vt:variant>
      <vt:variant>
        <vt:i4>5</vt:i4>
      </vt:variant>
      <vt:variant>
        <vt:lpwstr>mailto:jitka.adamkova@rozhlas.cz</vt:lpwstr>
      </vt:variant>
      <vt:variant>
        <vt:lpwstr/>
      </vt:variant>
      <vt:variant>
        <vt:i4>7340046</vt:i4>
      </vt:variant>
      <vt:variant>
        <vt:i4>78</vt:i4>
      </vt:variant>
      <vt:variant>
        <vt:i4>0</vt:i4>
      </vt:variant>
      <vt:variant>
        <vt:i4>5</vt:i4>
      </vt:variant>
      <vt:variant>
        <vt:lpwstr>mailto:david.kostelka@rozhlas.cz</vt:lpwstr>
      </vt:variant>
      <vt:variant>
        <vt:lpwstr/>
      </vt:variant>
      <vt:variant>
        <vt:i4>1507431</vt:i4>
      </vt:variant>
      <vt:variant>
        <vt:i4>75</vt:i4>
      </vt:variant>
      <vt:variant>
        <vt:i4>0</vt:i4>
      </vt:variant>
      <vt:variant>
        <vt:i4>5</vt:i4>
      </vt:variant>
      <vt:variant>
        <vt:lpwstr>mailto:sarka.pazderova@rozhlas.cz</vt:lpwstr>
      </vt:variant>
      <vt:variant>
        <vt:lpwstr/>
      </vt:variant>
      <vt:variant>
        <vt:i4>983159</vt:i4>
      </vt:variant>
      <vt:variant>
        <vt:i4>72</vt:i4>
      </vt:variant>
      <vt:variant>
        <vt:i4>0</vt:i4>
      </vt:variant>
      <vt:variant>
        <vt:i4>5</vt:i4>
      </vt:variant>
      <vt:variant>
        <vt:lpwstr>mailto:eva.gottova@rozhlas.cz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Pogodová Petra</dc:creator>
  <cp:lastModifiedBy>Štěpánková Martina</cp:lastModifiedBy>
  <cp:revision>6</cp:revision>
  <cp:lastPrinted>2016-09-22T11:26:00Z</cp:lastPrinted>
  <dcterms:created xsi:type="dcterms:W3CDTF">2020-02-04T13:50:00Z</dcterms:created>
  <dcterms:modified xsi:type="dcterms:W3CDTF">2020-02-27T11:50:00Z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0x0101004FF0CD04EF375B49AFC7007708B56E2A</vt:lpwstr>
  </property>
</Properties>
</file>